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4.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79307912" name="76afccc0-d110-11f0-b773-f77dee5e571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80653962" name="76afccc0-d110-11f0-b773-f77dee5e571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4.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36083313" name="a21f0830-d110-11f0-b773-f77dee5e571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969563" name="a21f0830-d110-11f0-b773-f77dee5e571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4.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43377332" name="bedafd30-d110-11f0-b773-f77dee5e571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35509786" name="bedafd30-d110-11f0-b773-f77dee5e571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4.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58946721" name="d102d0f0-d110-11f0-b773-f77dee5e571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93362331" name="d102d0f0-d110-11f0-b773-f77dee5e571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4.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37971683" name="e481d040-d110-11f0-b773-f77dee5e571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00663206" name="e481d040-d110-11f0-b773-f77dee5e571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4.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15237683" name="fbd445c0-d110-11f0-b773-f77dee5e571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4397935" name="fbd445c0-d110-11f0-b773-f77dee5e571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Spitalhalde 10, 4310 Rheinfelden</w:t>
          </w:r>
        </w:p>
        <w:p>
          <w:pPr>
            <w:spacing w:before="0" w:after="0"/>
          </w:pPr>
          <w:r>
            <w:t>620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